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REGOLE DI CONVALIDA APPLICATE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per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Previsione di pagamento SFC2021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color w:val="000000"/>
          <w:sz w:val="3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5225"/>
        <w:gridCol w:w="522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Numero CCI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2021IT16RFPR018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Versione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202402.0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Titolo</w:t>
            </w:r>
          </w:p>
        </w:tc>
        <w:tc>
          <w:tcPr>
            <w:tcW w:w="33.34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RP Umbria ERDF 2021-2027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</w:p>
    <w:p w:rsidR="00A77B3E">
      <w:pPr>
        <w:pStyle w:val="Heading2"/>
        <w:jc w:val="star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RISULTATI DI CONVALIDA PIÙ RECENTI</w:t>
      </w: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1253"/>
        <w:gridCol w:w="947"/>
        <w:gridCol w:w="13182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Gravità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Info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Versione della previsione di pagamento convalidata correttamente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Attenzione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PF_008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previsione per il Fondo "FESR" [e categoria di regione "In transizione"] non sono stati codificati tutti i contributi dell'Unione previsti.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2"/>
        <w:jc w:val="star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REGOLE DI CONVALIDA APPLICATE</w:t>
      </w: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1174"/>
        <w:gridCol w:w="947"/>
        <w:gridCol w:w="13261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PF_001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 la presenza di almeno un funzionario responsabile dello Stato membro.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PF_002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  che il codice CCI corrisponda alla seguente espressione regolare: Per IJG (……16..PR…|……16..TA…| ……05..PR…|……05..TA…) Per CTE (….TC16….…) Per FEAMPA (……14MFPR…) Per AMIF, ISF e BMVI (……65AMPR…|……65ISPR…|……65BVPR…) Per FEASR (……06AFSP…) 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PF_003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 che il programma sia già stato presentato alla Commissione (Implicito sul web).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PF_004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Quando la versione di lavoro di previsione di pagamento è 0, convalida che la data corrente per il periodo di presentazione 01 (AAAA01) sia minore o uguale al 31/01/AAAA, che per il periodo di presentazione 02 (AAAA02) sia minore o uguale al 31/07/AAAA per IJG, CTE, FEAMPA, AMIF, ISF e BMVI, e minore o uguale al 31/08/AAAA per FEASR.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PF_005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Per IJG, CTE, FEAMPA, AMIF, ISF e BMVI, convalidare che almeno un contributo dell'Unione previsto contenga un valore &gt; 0.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PF_006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Per il FEASR, convalida che tutti gli importi della tabella delle previsioni siano compilati.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PF_007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Per il FEASR, convalida che gli importi YYYYT1 e YYYYT2 nella previsione YYY02 siano gli stessi della previsione YYY01 (implicito nel web).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1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theme" Target="theme/theme1.xml" /><Relationship Id="rId23" Type="http://purl.oclc.org/ooxml/officeDocument/relationships/styles" Target="style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